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9E5" w:rsidRDefault="00D729E5" w:rsidP="00515946">
      <w:pPr>
        <w:pStyle w:val="Heading1"/>
      </w:pPr>
      <w:r>
        <w:t>Complexity – Afterlab</w:t>
      </w:r>
    </w:p>
    <w:p w:rsidR="00D729E5" w:rsidRDefault="00D729E5" w:rsidP="00B55AD5"/>
    <w:p w:rsidR="00515946" w:rsidRDefault="00515946" w:rsidP="00515946">
      <w:pPr>
        <w:pStyle w:val="Heading3"/>
      </w:pPr>
      <w:r>
        <w:t>I</w:t>
      </w:r>
      <w:r w:rsidR="004A77B7">
        <w:t>’ll start with a story</w:t>
      </w:r>
      <w:bookmarkStart w:id="0" w:name="_GoBack"/>
      <w:bookmarkEnd w:id="0"/>
    </w:p>
    <w:p w:rsidR="00515946" w:rsidRDefault="00515946" w:rsidP="00515946"/>
    <w:p w:rsidR="00515946" w:rsidRPr="00515946" w:rsidRDefault="00515946" w:rsidP="00515946">
      <w:r>
        <w:t xml:space="preserve">… which is one of my faves… </w:t>
      </w:r>
    </w:p>
    <w:p w:rsidR="00515946" w:rsidRDefault="00515946" w:rsidP="00B55AD5"/>
    <w:p w:rsidR="00515946" w:rsidRDefault="00515946" w:rsidP="00B55AD5"/>
    <w:p w:rsidR="00515946" w:rsidRDefault="00515946" w:rsidP="00515946">
      <w:pPr>
        <w:pStyle w:val="Heading3"/>
      </w:pPr>
      <w:r>
        <w:t>Background on the complexity K</w:t>
      </w:r>
    </w:p>
    <w:p w:rsidR="00D729E5" w:rsidRDefault="00D729E5" w:rsidP="00B55AD5"/>
    <w:p w:rsidR="00D729E5" w:rsidRDefault="00D729E5" w:rsidP="00D729E5">
      <w:pPr>
        <w:pStyle w:val="Heading4"/>
      </w:pPr>
      <w:r>
        <w:t>What is chaos theory and the butterfly effect ?...</w:t>
      </w:r>
    </w:p>
    <w:p w:rsidR="00D729E5" w:rsidRDefault="00D729E5" w:rsidP="00B55AD5"/>
    <w:p w:rsidR="00515946" w:rsidRDefault="00515946" w:rsidP="00B55AD5"/>
    <w:p w:rsidR="00515946" w:rsidRDefault="00515946" w:rsidP="00515946">
      <w:pPr>
        <w:pStyle w:val="Heading4"/>
      </w:pPr>
      <w:r>
        <w:t>Let’s talk about linear vs. non-linear forecasting</w:t>
      </w:r>
    </w:p>
    <w:p w:rsidR="00515946" w:rsidRDefault="00515946" w:rsidP="00B55AD5"/>
    <w:p w:rsidR="00515946" w:rsidRDefault="00515946" w:rsidP="00B55AD5"/>
    <w:p w:rsidR="000B67BE" w:rsidRDefault="00D729E5" w:rsidP="00D729E5">
      <w:pPr>
        <w:pStyle w:val="Heading4"/>
      </w:pPr>
      <w:r>
        <w:t>What is complexity theory ?...</w:t>
      </w:r>
    </w:p>
    <w:p w:rsidR="000B67BE" w:rsidRDefault="000B67BE" w:rsidP="00B55AD5"/>
    <w:p w:rsidR="00515946" w:rsidRDefault="00515946" w:rsidP="00B55AD5"/>
    <w:p w:rsidR="00515946" w:rsidRDefault="00515946" w:rsidP="00515946">
      <w:pPr>
        <w:pStyle w:val="Heading4"/>
      </w:pPr>
      <w:r>
        <w:t>Broader Kritik of predictions</w:t>
      </w:r>
    </w:p>
    <w:p w:rsidR="00515946" w:rsidRDefault="00515946" w:rsidP="00B55AD5"/>
    <w:p w:rsidR="00515946" w:rsidRDefault="00515946" w:rsidP="00B55AD5"/>
    <w:p w:rsidR="00515946" w:rsidRDefault="00515946" w:rsidP="00515946">
      <w:pPr>
        <w:pStyle w:val="Heading4"/>
      </w:pPr>
      <w:r>
        <w:t>Epistemological criticism</w:t>
      </w:r>
    </w:p>
    <w:p w:rsidR="00515946" w:rsidRDefault="00515946" w:rsidP="00515946"/>
    <w:p w:rsidR="00515946" w:rsidRDefault="00515946" w:rsidP="00515946"/>
    <w:p w:rsidR="005F604B" w:rsidRDefault="005F604B" w:rsidP="005F604B">
      <w:pPr>
        <w:pStyle w:val="Heading4"/>
      </w:pPr>
      <w:r>
        <w:t>How the predictions K bleeds into Ks of “fear”… “obsessionism”… etc</w:t>
      </w:r>
    </w:p>
    <w:p w:rsidR="005F604B" w:rsidRDefault="005F604B" w:rsidP="00515946"/>
    <w:p w:rsidR="005F604B" w:rsidRDefault="005F604B" w:rsidP="00515946"/>
    <w:p w:rsidR="00515946" w:rsidRDefault="00515946" w:rsidP="00515946">
      <w:pPr>
        <w:pStyle w:val="Heading3"/>
      </w:pPr>
      <w:r>
        <w:t>Some ideas of answering this K</w:t>
      </w:r>
    </w:p>
    <w:p w:rsidR="00515946" w:rsidRDefault="00515946" w:rsidP="00515946"/>
    <w:p w:rsidR="00515946" w:rsidRDefault="00515946" w:rsidP="00515946">
      <w:pPr>
        <w:pStyle w:val="Heading4"/>
      </w:pPr>
      <w:r>
        <w:t>Approximation = useful</w:t>
      </w:r>
    </w:p>
    <w:p w:rsidR="00515946" w:rsidRDefault="00515946" w:rsidP="00515946"/>
    <w:p w:rsidR="005F604B" w:rsidRDefault="005F604B" w:rsidP="00515946"/>
    <w:p w:rsidR="005F604B" w:rsidRDefault="005F604B" w:rsidP="005F604B">
      <w:pPr>
        <w:pStyle w:val="Heading4"/>
      </w:pPr>
      <w:r>
        <w:t>What could the alt even look like in the world of non-linearity K</w:t>
      </w:r>
    </w:p>
    <w:p w:rsidR="005F604B" w:rsidRPr="005F604B" w:rsidRDefault="005F604B" w:rsidP="005F604B"/>
    <w:p w:rsidR="005F604B" w:rsidRDefault="005F604B" w:rsidP="00515946"/>
    <w:p w:rsidR="00515946" w:rsidRDefault="00515946" w:rsidP="00515946">
      <w:pPr>
        <w:pStyle w:val="Heading4"/>
      </w:pPr>
      <w:r>
        <w:t>The dangers of the K of uncertainty… and the tendency to default to pre-disposition</w:t>
      </w:r>
    </w:p>
    <w:p w:rsidR="00515946" w:rsidRDefault="00515946" w:rsidP="00515946"/>
    <w:p w:rsidR="00515946" w:rsidRPr="00515946" w:rsidRDefault="00515946" w:rsidP="00515946">
      <w:pPr>
        <w:pStyle w:val="Heading4"/>
      </w:pPr>
      <w:r>
        <w:t>The distinction between epistemological knowledge in classroom… vs. in the policy world</w:t>
      </w:r>
    </w:p>
    <w:p w:rsidR="00515946" w:rsidRDefault="00515946" w:rsidP="00515946"/>
    <w:p w:rsidR="00515946" w:rsidRDefault="004A77B7" w:rsidP="004A77B7">
      <w:pPr>
        <w:pStyle w:val="Heading4"/>
      </w:pPr>
      <w:r>
        <w:t>Some searches are never-ending.</w:t>
      </w:r>
    </w:p>
    <w:p w:rsidR="004A77B7" w:rsidRDefault="004A77B7" w:rsidP="004A77B7"/>
    <w:p w:rsidR="004A77B7" w:rsidRPr="004A77B7" w:rsidRDefault="004A77B7" w:rsidP="004A77B7">
      <w:pPr>
        <w:pStyle w:val="Heading4"/>
      </w:pPr>
      <w:r>
        <w:t>The dangers of the K of uncertainty… and the tendency to become cover for pre-disposition</w:t>
      </w:r>
    </w:p>
    <w:p w:rsidR="004A77B7" w:rsidRDefault="004A77B7" w:rsidP="00515946"/>
    <w:p w:rsidR="004A77B7" w:rsidRPr="00515946" w:rsidRDefault="004A77B7" w:rsidP="00515946"/>
    <w:p w:rsidR="00515946" w:rsidRDefault="005F604B" w:rsidP="005F604B">
      <w:pPr>
        <w:pStyle w:val="Heading4"/>
      </w:pPr>
      <w:r>
        <w:t>Answering Ks of “fear”… “obsessionism”… etc</w:t>
      </w:r>
    </w:p>
    <w:p w:rsidR="00515946" w:rsidRPr="00B55AD5" w:rsidRDefault="00515946" w:rsidP="00B55AD5"/>
    <w:sectPr w:rsidR="00515946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5AF3A8D"/>
    <w:multiLevelType w:val="hybridMultilevel"/>
    <w:tmpl w:val="BB96E420"/>
    <w:lvl w:ilvl="0" w:tplc="6C7AED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4"/>
  <w:doNotDisplayPageBoundaries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232604292"/>
    <w:docVar w:name="VerbatimVersion" w:val="5.1"/>
  </w:docVars>
  <w:rsids>
    <w:rsidRoot w:val="000B67BE"/>
    <w:rsid w:val="000139A3"/>
    <w:rsid w:val="000B67BE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A77B7"/>
    <w:rsid w:val="004C60E8"/>
    <w:rsid w:val="004E3579"/>
    <w:rsid w:val="004E728B"/>
    <w:rsid w:val="004F39E0"/>
    <w:rsid w:val="00515946"/>
    <w:rsid w:val="00537BD5"/>
    <w:rsid w:val="00550A02"/>
    <w:rsid w:val="0057268A"/>
    <w:rsid w:val="005D2912"/>
    <w:rsid w:val="005F604B"/>
    <w:rsid w:val="006065BD"/>
    <w:rsid w:val="00645FA9"/>
    <w:rsid w:val="00647866"/>
    <w:rsid w:val="00665003"/>
    <w:rsid w:val="006824A5"/>
    <w:rsid w:val="006A2AD0"/>
    <w:rsid w:val="006B1FCB"/>
    <w:rsid w:val="006C2375"/>
    <w:rsid w:val="006D4ECC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729E5"/>
    <w:rsid w:val="00DA1C92"/>
    <w:rsid w:val="00DA25D4"/>
    <w:rsid w:val="00DA6538"/>
    <w:rsid w:val="00E15E75"/>
    <w:rsid w:val="00E5262C"/>
    <w:rsid w:val="00EC7DC4"/>
    <w:rsid w:val="00ED30CF"/>
    <w:rsid w:val="00F176EF"/>
    <w:rsid w:val="00F3110E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3871D-2269-47D0-BD3B-6D6163E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0B67BE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0B67B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0B67BE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0B67BE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0B67BE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0B67B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B67BE"/>
  </w:style>
  <w:style w:type="character" w:customStyle="1" w:styleId="Heading1Char">
    <w:name w:val="Heading 1 Char"/>
    <w:aliases w:val="Pocket Char"/>
    <w:basedOn w:val="DefaultParagraphFont"/>
    <w:link w:val="Heading1"/>
    <w:rsid w:val="000B67BE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0B67BE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0B67BE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0B67BE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0B67BE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0B67BE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0B67BE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0B67B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B67BE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0B6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17613-9670-42FB-9C71-CE213AB0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208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2</cp:revision>
  <dcterms:created xsi:type="dcterms:W3CDTF">2016-06-30T21:59:00Z</dcterms:created>
  <dcterms:modified xsi:type="dcterms:W3CDTF">2016-07-01T01:37:00Z</dcterms:modified>
</cp:coreProperties>
</file>